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ENUM-SOURCE_Id_Lieu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d'idenfiant possible pour un lieu  (société / établissement)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9617FF-0F34-42B8-871D-620E012CBFA4}"/>
</file>

<file path=customXml/itemProps3.xml><?xml version="1.0" encoding="utf-8"?>
<ds:datastoreItem xmlns:ds="http://schemas.openxmlformats.org/officeDocument/2006/customXml" ds:itemID="{251F9E78-ED81-4712-977C-3F5973B78FD4}"/>
</file>

<file path=customXml/itemProps4.xml><?xml version="1.0" encoding="utf-8"?>
<ds:datastoreItem xmlns:ds="http://schemas.openxmlformats.org/officeDocument/2006/customXml" ds:itemID="{8BE002E9-4912-4ED2-9979-BB0E7EC8EB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